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A0D7B" w14:textId="7CAAC4BA" w:rsidR="00DA509A" w:rsidRPr="00C04304" w:rsidRDefault="0056694D" w:rsidP="006803CC">
      <w:pPr>
        <w:ind w:right="39"/>
        <w:jc w:val="right"/>
        <w:outlineLvl w:val="0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ab/>
      </w:r>
      <w:r w:rsidRPr="00C04304">
        <w:rPr>
          <w:rFonts w:ascii="Calibri" w:hAnsi="Calibri" w:cs="Calibri"/>
          <w:sz w:val="20"/>
          <w:szCs w:val="20"/>
        </w:rPr>
        <w:tab/>
      </w:r>
      <w:r w:rsidRPr="00C04304">
        <w:rPr>
          <w:rFonts w:ascii="Calibri" w:hAnsi="Calibri" w:cs="Calibri"/>
          <w:sz w:val="20"/>
          <w:szCs w:val="20"/>
        </w:rPr>
        <w:tab/>
      </w:r>
      <w:r w:rsidRPr="00C04304">
        <w:rPr>
          <w:rFonts w:ascii="Calibri" w:hAnsi="Calibri" w:cs="Calibri"/>
          <w:sz w:val="20"/>
          <w:szCs w:val="20"/>
        </w:rPr>
        <w:tab/>
        <w:t xml:space="preserve"> </w:t>
      </w:r>
      <w:r w:rsidR="00844E9B" w:rsidRPr="00C04304">
        <w:rPr>
          <w:rFonts w:ascii="Calibri" w:hAnsi="Calibri" w:cs="Calibri"/>
          <w:sz w:val="20"/>
          <w:szCs w:val="20"/>
        </w:rPr>
        <w:t xml:space="preserve">                     </w:t>
      </w:r>
      <w:r w:rsidRPr="00C04304">
        <w:rPr>
          <w:rFonts w:ascii="Calibri" w:hAnsi="Calibri" w:cs="Calibri"/>
          <w:sz w:val="20"/>
          <w:szCs w:val="20"/>
        </w:rPr>
        <w:t xml:space="preserve">Załącznik nr </w:t>
      </w:r>
      <w:r w:rsidR="00C17554" w:rsidRPr="00C04304">
        <w:rPr>
          <w:rFonts w:ascii="Calibri" w:hAnsi="Calibri" w:cs="Calibri"/>
          <w:sz w:val="20"/>
          <w:szCs w:val="20"/>
        </w:rPr>
        <w:t xml:space="preserve">8 </w:t>
      </w:r>
      <w:r w:rsidR="00612F9F" w:rsidRPr="00C04304">
        <w:rPr>
          <w:rFonts w:ascii="Calibri" w:hAnsi="Calibri" w:cs="Calibri"/>
          <w:sz w:val="20"/>
          <w:szCs w:val="20"/>
        </w:rPr>
        <w:t>do SWZ</w:t>
      </w:r>
    </w:p>
    <w:p w14:paraId="00141323" w14:textId="77777777" w:rsidR="00042B8F" w:rsidRPr="00C04304" w:rsidRDefault="00042B8F" w:rsidP="006803CC">
      <w:pPr>
        <w:ind w:right="39"/>
        <w:jc w:val="right"/>
        <w:outlineLvl w:val="0"/>
        <w:rPr>
          <w:rFonts w:ascii="Calibri" w:eastAsia="Batang" w:hAnsi="Calibri" w:cs="Calibri"/>
          <w:b/>
          <w:sz w:val="20"/>
          <w:szCs w:val="20"/>
        </w:rPr>
      </w:pPr>
    </w:p>
    <w:p w14:paraId="1D2EC51D" w14:textId="4A69A056" w:rsidR="003C201D" w:rsidRPr="00C04304" w:rsidRDefault="003C201D" w:rsidP="003C201D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>...................................., dnia ....................... 202</w:t>
      </w:r>
      <w:r w:rsidR="006D4DDB" w:rsidRPr="00C04304">
        <w:rPr>
          <w:rFonts w:ascii="Calibri" w:hAnsi="Calibri" w:cs="Calibri"/>
          <w:sz w:val="20"/>
          <w:szCs w:val="20"/>
        </w:rPr>
        <w:t>5</w:t>
      </w:r>
      <w:r w:rsidRPr="00C04304">
        <w:rPr>
          <w:rFonts w:ascii="Calibri" w:hAnsi="Calibri" w:cs="Calibri"/>
          <w:sz w:val="20"/>
          <w:szCs w:val="20"/>
        </w:rPr>
        <w:t xml:space="preserve"> r.</w:t>
      </w:r>
    </w:p>
    <w:p w14:paraId="264CA123" w14:textId="77777777" w:rsidR="00DA509A" w:rsidRPr="00C04304" w:rsidRDefault="00DA509A" w:rsidP="00DA509A">
      <w:pPr>
        <w:ind w:right="39"/>
        <w:rPr>
          <w:rFonts w:ascii="Calibri" w:hAnsi="Calibri" w:cs="Calibri"/>
          <w:sz w:val="20"/>
          <w:szCs w:val="20"/>
        </w:rPr>
      </w:pPr>
    </w:p>
    <w:p w14:paraId="64CE7449" w14:textId="259F4683" w:rsidR="00844E9B" w:rsidRPr="00C04304" w:rsidRDefault="00DA509A" w:rsidP="003C201D">
      <w:pPr>
        <w:spacing w:before="120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>.............................................................</w:t>
      </w:r>
      <w:r w:rsidR="00D22BE4" w:rsidRPr="00C04304">
        <w:rPr>
          <w:rFonts w:ascii="Calibri" w:hAnsi="Calibri" w:cs="Calibri"/>
          <w:sz w:val="20"/>
          <w:szCs w:val="20"/>
        </w:rPr>
        <w:t xml:space="preserve">      </w:t>
      </w:r>
      <w:r w:rsidR="00844E9B" w:rsidRPr="00C04304">
        <w:rPr>
          <w:rFonts w:ascii="Calibri" w:hAnsi="Calibri" w:cs="Calibri"/>
          <w:sz w:val="20"/>
          <w:szCs w:val="20"/>
        </w:rPr>
        <w:t xml:space="preserve">                                                    </w:t>
      </w:r>
    </w:p>
    <w:p w14:paraId="5F4FF3AD" w14:textId="683147DF" w:rsidR="00DA509A" w:rsidRPr="00C04304" w:rsidRDefault="00844E9B" w:rsidP="00844E9B">
      <w:pPr>
        <w:spacing w:before="120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 xml:space="preserve">      </w:t>
      </w:r>
      <w:r w:rsidR="00910410" w:rsidRPr="00C04304">
        <w:rPr>
          <w:rFonts w:ascii="Calibri" w:eastAsia="Batang" w:hAnsi="Calibri" w:cs="Calibri"/>
          <w:i/>
          <w:sz w:val="20"/>
          <w:szCs w:val="20"/>
        </w:rPr>
        <w:t xml:space="preserve"> (N</w:t>
      </w:r>
      <w:r w:rsidR="00D22BE4" w:rsidRPr="00C04304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194427EA" w14:textId="77777777" w:rsidR="00DA509A" w:rsidRPr="00C04304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7D5D678" w14:textId="77777777" w:rsidR="00606FBF" w:rsidRPr="00C04304" w:rsidRDefault="00606FBF" w:rsidP="00CF16C9">
      <w:pPr>
        <w:jc w:val="center"/>
        <w:rPr>
          <w:rFonts w:ascii="Calibri" w:hAnsi="Calibri" w:cs="Calibri"/>
          <w:b/>
          <w:sz w:val="20"/>
          <w:szCs w:val="20"/>
        </w:rPr>
      </w:pPr>
    </w:p>
    <w:p w14:paraId="35372483" w14:textId="77777777" w:rsidR="00606FBF" w:rsidRPr="00C04304" w:rsidRDefault="00606FBF" w:rsidP="00CF16C9">
      <w:pPr>
        <w:jc w:val="center"/>
        <w:rPr>
          <w:rFonts w:ascii="Calibri" w:hAnsi="Calibri" w:cs="Calibri"/>
          <w:b/>
          <w:sz w:val="20"/>
          <w:szCs w:val="20"/>
        </w:rPr>
      </w:pPr>
    </w:p>
    <w:p w14:paraId="16F85F9B" w14:textId="4515CF14" w:rsidR="00CF16C9" w:rsidRPr="00C04304" w:rsidRDefault="00612F9F" w:rsidP="00CF16C9">
      <w:pPr>
        <w:jc w:val="center"/>
        <w:rPr>
          <w:rFonts w:ascii="Calibri" w:hAnsi="Calibri" w:cs="Calibri"/>
          <w:b/>
          <w:sz w:val="20"/>
          <w:szCs w:val="20"/>
        </w:rPr>
      </w:pPr>
      <w:r w:rsidRPr="00F45F04">
        <w:rPr>
          <w:rFonts w:ascii="Calibri" w:hAnsi="Calibri" w:cs="Calibri"/>
          <w:b/>
          <w:sz w:val="20"/>
          <w:szCs w:val="20"/>
        </w:rPr>
        <w:t xml:space="preserve">WYKAZ </w:t>
      </w:r>
      <w:r w:rsidR="00042B8F" w:rsidRPr="00F45F04">
        <w:rPr>
          <w:rFonts w:ascii="Calibri" w:hAnsi="Calibri" w:cs="Calibri"/>
          <w:b/>
          <w:sz w:val="20"/>
          <w:szCs w:val="20"/>
        </w:rPr>
        <w:t>OFEROWANYCH</w:t>
      </w:r>
      <w:r w:rsidR="00F7088C" w:rsidRPr="00F45F04">
        <w:rPr>
          <w:rFonts w:ascii="Calibri" w:hAnsi="Calibri" w:cs="Calibri"/>
          <w:b/>
          <w:sz w:val="20"/>
          <w:szCs w:val="20"/>
        </w:rPr>
        <w:t xml:space="preserve"> </w:t>
      </w:r>
      <w:r w:rsidR="00D6418B" w:rsidRPr="00F45F04">
        <w:rPr>
          <w:rFonts w:ascii="Calibri" w:hAnsi="Calibri" w:cs="Calibri"/>
          <w:b/>
          <w:sz w:val="20"/>
          <w:szCs w:val="20"/>
        </w:rPr>
        <w:t>URZĄDZEŃ</w:t>
      </w:r>
      <w:r w:rsidR="00781F5E" w:rsidRPr="00F45F04">
        <w:rPr>
          <w:rFonts w:ascii="Calibri" w:hAnsi="Calibri" w:cs="Calibri"/>
          <w:b/>
          <w:sz w:val="20"/>
          <w:szCs w:val="20"/>
        </w:rPr>
        <w:t>/OPROGRAMOWANIA</w:t>
      </w:r>
    </w:p>
    <w:p w14:paraId="26A1978B" w14:textId="77777777" w:rsidR="00CF16C9" w:rsidRPr="00C04304" w:rsidRDefault="00CF16C9" w:rsidP="00CF16C9">
      <w:pPr>
        <w:jc w:val="center"/>
        <w:rPr>
          <w:rFonts w:ascii="Calibri" w:hAnsi="Calibri" w:cs="Calibri"/>
          <w:b/>
          <w:sz w:val="20"/>
          <w:szCs w:val="20"/>
        </w:rPr>
      </w:pPr>
    </w:p>
    <w:p w14:paraId="3C292C18" w14:textId="66B607D7" w:rsidR="00CF16C9" w:rsidRPr="00C04304" w:rsidRDefault="00CF16C9" w:rsidP="00CF16C9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color w:val="EE0000"/>
          <w:sz w:val="20"/>
          <w:szCs w:val="20"/>
        </w:rPr>
        <w:t>PRZEDMIOTOWE ŚRODKI DOWODOWE – ZŁOŻYĆ Z OFERTĄ</w:t>
      </w:r>
    </w:p>
    <w:p w14:paraId="54F301CB" w14:textId="77777777" w:rsidR="00F7088C" w:rsidRPr="00C04304" w:rsidRDefault="00F7088C" w:rsidP="009B5A9D">
      <w:pPr>
        <w:jc w:val="center"/>
        <w:rPr>
          <w:rFonts w:ascii="Calibri" w:hAnsi="Calibri" w:cs="Calibri"/>
          <w:b/>
          <w:sz w:val="20"/>
          <w:szCs w:val="20"/>
        </w:rPr>
      </w:pPr>
    </w:p>
    <w:p w14:paraId="0998A702" w14:textId="77777777" w:rsidR="003C201D" w:rsidRPr="00C04304" w:rsidRDefault="003C201D" w:rsidP="000F33FF">
      <w:pPr>
        <w:shd w:val="clear" w:color="auto" w:fill="DAE9F7" w:themeFill="text2" w:themeFillTint="1A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E0ED2FB" w14:textId="5F1E272F" w:rsidR="00DB1A03" w:rsidRPr="00C04304" w:rsidRDefault="00997A0E" w:rsidP="000F33FF">
      <w:pPr>
        <w:shd w:val="clear" w:color="auto" w:fill="DAE9F7" w:themeFill="text2" w:themeFillTint="1A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bCs/>
          <w:iCs/>
          <w:sz w:val="20"/>
          <w:szCs w:val="20"/>
        </w:rPr>
        <w:t>„</w:t>
      </w:r>
      <w:bookmarkStart w:id="0" w:name="_Hlk190341076"/>
      <w:r w:rsidR="000F33FF" w:rsidRPr="00C04304">
        <w:rPr>
          <w:rFonts w:ascii="Calibri" w:hAnsi="Calibri" w:cs="Calibri"/>
          <w:b/>
          <w:color w:val="000000" w:themeColor="text1"/>
          <w:sz w:val="20"/>
          <w:szCs w:val="20"/>
        </w:rPr>
        <w:t>Podniesienie poziomu cyberbezpieczeństwa w Urzędzie Gminy w Smykowie oraz jednostkach podległych w ramach projektu grantowego „Cyberbezpieczny samorząd” poprzez zakup, dostawę oraz wdrożenie urządzeń do zabezpieczenia sieci - II etap</w:t>
      </w:r>
      <w:bookmarkEnd w:id="0"/>
      <w:r w:rsidR="001550AE" w:rsidRPr="00C04304">
        <w:rPr>
          <w:rFonts w:ascii="Calibri" w:hAnsi="Calibri" w:cs="Calibri"/>
          <w:b/>
          <w:bCs/>
          <w:iCs/>
          <w:sz w:val="20"/>
          <w:szCs w:val="20"/>
        </w:rPr>
        <w:t>”</w:t>
      </w:r>
    </w:p>
    <w:p w14:paraId="1166147F" w14:textId="77777777" w:rsidR="003C201D" w:rsidRPr="00C04304" w:rsidRDefault="003C201D" w:rsidP="000F33FF">
      <w:pPr>
        <w:shd w:val="clear" w:color="auto" w:fill="DAE9F7" w:themeFill="text2" w:themeFillTint="1A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27AAC82" w14:textId="77777777" w:rsidR="00606FBF" w:rsidRPr="00C04304" w:rsidRDefault="00DB1A03" w:rsidP="009B5A9D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br/>
      </w:r>
    </w:p>
    <w:p w14:paraId="69F88A6D" w14:textId="3738B232" w:rsidR="00DB1A03" w:rsidRPr="00C04304" w:rsidRDefault="001550AE" w:rsidP="009B5A9D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t>CZĘŚĆ NR 1</w:t>
      </w:r>
    </w:p>
    <w:p w14:paraId="16E71535" w14:textId="77777777" w:rsidR="00DB1A03" w:rsidRPr="00C04304" w:rsidRDefault="00DB1A03" w:rsidP="009B5A9D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920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408"/>
        <w:gridCol w:w="5381"/>
      </w:tblGrid>
      <w:tr w:rsidR="004E7EFA" w:rsidRPr="00C04304" w14:paraId="43FCE320" w14:textId="1DF3F3FF" w:rsidTr="005B3518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2835" w14:textId="77777777" w:rsidR="004E7EFA" w:rsidRPr="00C04304" w:rsidRDefault="004E7EFA" w:rsidP="005B351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14455" w14:textId="77777777" w:rsidR="004E7EFA" w:rsidRPr="00C04304" w:rsidRDefault="004E7EFA" w:rsidP="00A07EB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E666" w14:textId="77777777" w:rsidR="00A07EB2" w:rsidRPr="00C04304" w:rsidRDefault="004E7EFA" w:rsidP="00A07EB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Wypełnia Wykonawca </w:t>
            </w:r>
            <w:r w:rsidR="00BB2BF9"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</w:p>
          <w:p w14:paraId="32E44CC3" w14:textId="1EB286CB" w:rsidR="004E7EFA" w:rsidRPr="00C04304" w:rsidRDefault="00BB2BF9" w:rsidP="00A07EB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Należy podać Nazwę </w:t>
            </w:r>
            <w:r w:rsidR="00587EDD"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i Model lu</w:t>
            </w:r>
            <w:r w:rsidR="008321A5"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 </w:t>
            </w:r>
            <w:r w:rsidR="00A07EB2"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inny opis pozwalający na jednoznaczną identyfikację zaoferowanego przedmiotu zamówienia)</w:t>
            </w:r>
          </w:p>
        </w:tc>
      </w:tr>
      <w:tr w:rsidR="00A07EB2" w:rsidRPr="00C04304" w14:paraId="1667706C" w14:textId="32E77423" w:rsidTr="005B3518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1199" w14:textId="5B8F3F35" w:rsidR="00A07EB2" w:rsidRPr="00C04304" w:rsidRDefault="005B3518" w:rsidP="005B351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A05A7" w14:textId="483D71DC" w:rsidR="00A07EB2" w:rsidRPr="00C04304" w:rsidRDefault="00094AC8" w:rsidP="00DB1A0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Oprogramowanie antywirusowe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AF6B" w14:textId="77777777" w:rsidR="001070D3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1E5F8951" w14:textId="35ACD1A8" w:rsidR="00247B5E" w:rsidRDefault="00247B5E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Wersja………..</w:t>
            </w:r>
          </w:p>
          <w:p w14:paraId="745F4159" w14:textId="03F7AC73" w:rsidR="00A07EB2" w:rsidRPr="00C04304" w:rsidRDefault="001070D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</w:tbl>
    <w:p w14:paraId="0C207FBD" w14:textId="77777777" w:rsidR="00A37880" w:rsidRPr="00C04304" w:rsidRDefault="00A37880" w:rsidP="000E7F34">
      <w:pPr>
        <w:jc w:val="center"/>
        <w:rPr>
          <w:rFonts w:ascii="Calibri" w:hAnsi="Calibri" w:cs="Calibri"/>
          <w:b/>
          <w:sz w:val="20"/>
          <w:szCs w:val="20"/>
        </w:rPr>
      </w:pPr>
    </w:p>
    <w:p w14:paraId="1F42FDB1" w14:textId="77777777" w:rsidR="00606FBF" w:rsidRPr="00C04304" w:rsidRDefault="00606FBF" w:rsidP="000E7F34">
      <w:pPr>
        <w:jc w:val="center"/>
        <w:rPr>
          <w:rFonts w:ascii="Calibri" w:hAnsi="Calibri" w:cs="Calibri"/>
          <w:b/>
          <w:sz w:val="20"/>
          <w:szCs w:val="20"/>
        </w:rPr>
      </w:pPr>
    </w:p>
    <w:p w14:paraId="789090A3" w14:textId="2FD5B371" w:rsidR="001640CC" w:rsidRPr="00C04304" w:rsidRDefault="001640CC" w:rsidP="000E7F34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t xml:space="preserve">CZĘŚĆ NR </w:t>
      </w:r>
      <w:r w:rsidR="00B85B41" w:rsidRPr="00C04304">
        <w:rPr>
          <w:rFonts w:ascii="Calibri" w:hAnsi="Calibri" w:cs="Calibri"/>
          <w:b/>
          <w:sz w:val="20"/>
          <w:szCs w:val="20"/>
        </w:rPr>
        <w:t>2</w:t>
      </w:r>
    </w:p>
    <w:p w14:paraId="7A9A6334" w14:textId="77777777" w:rsidR="00CA069B" w:rsidRPr="00C04304" w:rsidRDefault="00CA069B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W w:w="920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408"/>
        <w:gridCol w:w="5381"/>
      </w:tblGrid>
      <w:tr w:rsidR="00CD53ED" w:rsidRPr="00C04304" w14:paraId="765E9C61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32AD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0E9CB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ED82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Wypełnia Wykonawca </w:t>
            </w: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</w:p>
          <w:p w14:paraId="7EC5691E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Należy podać Nazwę i Model lub inny opis pozwalający na jednoznaczną identyfikację zaoferowanego przedmiotu zamówienia)</w:t>
            </w:r>
          </w:p>
        </w:tc>
      </w:tr>
      <w:tr w:rsidR="00CD53ED" w:rsidRPr="00C04304" w14:paraId="1B6E80D0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871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BFCA0" w14:textId="66E20CB9" w:rsidR="00CD53ED" w:rsidRPr="00C04304" w:rsidRDefault="00B40537" w:rsidP="00BB160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32E7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6D987E04" w14:textId="210A868B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3BF75B18" w14:textId="0E979459" w:rsidR="00CD53ED" w:rsidRPr="00C04304" w:rsidRDefault="001070D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  <w:tr w:rsidR="00B40537" w:rsidRPr="00C04304" w14:paraId="0A47653C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6502" w14:textId="3D625D61" w:rsidR="00B40537" w:rsidRPr="00C04304" w:rsidRDefault="00B40537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5CC41" w14:textId="5FFDA973" w:rsidR="00B40537" w:rsidRPr="00C04304" w:rsidRDefault="00DD6DAD" w:rsidP="00BB160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 NAS dla gminy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B9D6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61522F57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0DC99AE1" w14:textId="28EF0C53" w:rsidR="00B40537" w:rsidRPr="00C04304" w:rsidRDefault="001070D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  <w:tr w:rsidR="00B40537" w:rsidRPr="00C04304" w14:paraId="51DDB615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1525" w14:textId="01A52078" w:rsidR="00B40537" w:rsidRPr="00C04304" w:rsidRDefault="00B40537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5F400" w14:textId="3D9F8D5A" w:rsidR="00B40537" w:rsidRPr="00C04304" w:rsidRDefault="00C63119" w:rsidP="00BB160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 NAS dla GOPS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BBE2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409CA584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06BE6963" w14:textId="54869FAE" w:rsidR="00B40537" w:rsidRPr="00C04304" w:rsidRDefault="001070D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  <w:tr w:rsidR="00B40537" w:rsidRPr="00C04304" w14:paraId="3725BA21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FF96" w14:textId="36DB40FC" w:rsidR="00B40537" w:rsidRPr="00C04304" w:rsidRDefault="00B40537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E1815" w14:textId="7734A157" w:rsidR="00B40537" w:rsidRPr="00C04304" w:rsidRDefault="003F61DF" w:rsidP="00BB160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 NAS dla przedszkola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3BB1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4B16C7DF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7F2E8809" w14:textId="43FE964B" w:rsidR="00B40537" w:rsidRPr="00C04304" w:rsidRDefault="001070D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</w:tbl>
    <w:p w14:paraId="3AE66888" w14:textId="77777777" w:rsidR="00CA069B" w:rsidRPr="00C04304" w:rsidRDefault="00CA069B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41A20A8A" w14:textId="77777777" w:rsidR="004C5B0F" w:rsidRPr="00C04304" w:rsidRDefault="004C5B0F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7A7C3ED0" w14:textId="5F5048F4" w:rsidR="009C0564" w:rsidRPr="00C04304" w:rsidRDefault="009C0564" w:rsidP="009C0564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t>CZĘŚĆ NR 3</w:t>
      </w:r>
    </w:p>
    <w:p w14:paraId="0B82AF39" w14:textId="77777777" w:rsidR="009C0564" w:rsidRPr="00C04304" w:rsidRDefault="009C0564" w:rsidP="009C0564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W w:w="920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408"/>
        <w:gridCol w:w="5381"/>
      </w:tblGrid>
      <w:tr w:rsidR="009C0564" w:rsidRPr="00C04304" w14:paraId="002A6C03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C259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4A35B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976C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Wypełnia Wykonawca </w:t>
            </w: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</w:p>
          <w:p w14:paraId="37FD015F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Należy podać Nazwę i Model lub inny opis pozwalający na jednoznaczną identyfikację zaoferowanego przedmiotu zamówienia)</w:t>
            </w:r>
          </w:p>
        </w:tc>
      </w:tr>
      <w:tr w:rsidR="006F69CF" w:rsidRPr="00C04304" w14:paraId="1BE3B8C9" w14:textId="77777777" w:rsidTr="00C04304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0F64" w14:textId="1B72E5C5" w:rsidR="006F69CF" w:rsidRPr="00C04304" w:rsidRDefault="006F69CF" w:rsidP="006F69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A5408" w14:textId="68DD87BB" w:rsidR="006F69CF" w:rsidRPr="00C04304" w:rsidRDefault="00C04304" w:rsidP="00C0430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Agregat prądotwórczy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A7DF" w14:textId="77777777" w:rsidR="00C22132" w:rsidRPr="00C04304" w:rsidRDefault="00C22132" w:rsidP="00C2213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297DE4D7" w14:textId="77777777" w:rsidR="00C22132" w:rsidRPr="00C04304" w:rsidRDefault="00C22132" w:rsidP="00C2213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5146958A" w14:textId="5DC0C2E0" w:rsidR="006F69CF" w:rsidRPr="00C04304" w:rsidRDefault="00C22132" w:rsidP="00C22132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</w:tbl>
    <w:p w14:paraId="368E461F" w14:textId="77777777" w:rsidR="0074345B" w:rsidRPr="00C04304" w:rsidRDefault="0074345B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sectPr w:rsidR="0074345B" w:rsidRPr="00C04304" w:rsidSect="00606F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5" w:bottom="1418" w:left="1418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EDC22" w14:textId="77777777" w:rsidR="00B17047" w:rsidRDefault="00B17047">
      <w:r>
        <w:separator/>
      </w:r>
    </w:p>
  </w:endnote>
  <w:endnote w:type="continuationSeparator" w:id="0">
    <w:p w14:paraId="5EFD449C" w14:textId="77777777" w:rsidR="00B17047" w:rsidRDefault="00B1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2D5D" w14:textId="77777777" w:rsidR="006803CC" w:rsidRDefault="006803C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A30EC2" w14:textId="77777777" w:rsidR="006803CC" w:rsidRDefault="006803C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E5DDB" w14:textId="4FA6993E" w:rsidR="005F09A0" w:rsidRPr="006B5939" w:rsidRDefault="00F814C7">
    <w:pPr>
      <w:pStyle w:val="Stopka"/>
      <w:jc w:val="center"/>
      <w:rPr>
        <w:rFonts w:ascii="Calibri" w:hAnsi="Calibri" w:cs="Calibri"/>
        <w:sz w:val="18"/>
        <w:szCs w:val="18"/>
      </w:rPr>
    </w:pPr>
    <w:r w:rsidRPr="006B5939">
      <w:rPr>
        <w:rFonts w:ascii="Calibri" w:hAnsi="Calibri" w:cs="Calibri"/>
        <w:i/>
        <w:sz w:val="18"/>
        <w:szCs w:val="18"/>
      </w:rPr>
      <w:t>Dokument należy podpisać kwalifikowanym podpisem elektronicznym lub podpisem zaufanym lub elektronicznym podpisem osobistym</w:t>
    </w:r>
  </w:p>
  <w:p w14:paraId="7CAB7F82" w14:textId="77777777" w:rsidR="005F09A0" w:rsidRPr="006B5939" w:rsidRDefault="005F09A0">
    <w:pPr>
      <w:pStyle w:val="Stopka"/>
      <w:jc w:val="center"/>
      <w:rPr>
        <w:rFonts w:ascii="Calibri" w:hAnsi="Calibri" w:cs="Calibri"/>
        <w:sz w:val="18"/>
        <w:szCs w:val="18"/>
      </w:rPr>
    </w:pPr>
  </w:p>
  <w:p w14:paraId="07A8B66C" w14:textId="2D43886D" w:rsidR="006803CC" w:rsidRPr="006B5939" w:rsidRDefault="005F09A0" w:rsidP="005F09A0">
    <w:pPr>
      <w:pStyle w:val="Stopka"/>
      <w:jc w:val="center"/>
      <w:rPr>
        <w:rFonts w:ascii="Calibri" w:hAnsi="Calibri" w:cs="Calibri"/>
        <w:sz w:val="18"/>
        <w:szCs w:val="18"/>
      </w:rPr>
    </w:pPr>
    <w:r w:rsidRPr="006B5939">
      <w:rPr>
        <w:rFonts w:ascii="Calibri" w:hAnsi="Calibri" w:cs="Calibri"/>
        <w:sz w:val="18"/>
        <w:szCs w:val="18"/>
      </w:rPr>
      <w:fldChar w:fldCharType="begin"/>
    </w:r>
    <w:r w:rsidRPr="006B5939">
      <w:rPr>
        <w:rFonts w:ascii="Calibri" w:hAnsi="Calibri" w:cs="Calibri"/>
        <w:sz w:val="18"/>
        <w:szCs w:val="18"/>
      </w:rPr>
      <w:instrText>PAGE   \* MERGEFORMAT</w:instrText>
    </w:r>
    <w:r w:rsidRPr="006B5939">
      <w:rPr>
        <w:rFonts w:ascii="Calibri" w:hAnsi="Calibri" w:cs="Calibri"/>
        <w:sz w:val="18"/>
        <w:szCs w:val="18"/>
      </w:rPr>
      <w:fldChar w:fldCharType="separate"/>
    </w:r>
    <w:r w:rsidRPr="006B5939">
      <w:rPr>
        <w:rFonts w:ascii="Calibri" w:hAnsi="Calibri" w:cs="Calibri"/>
        <w:sz w:val="18"/>
        <w:szCs w:val="18"/>
        <w:lang w:val="pl-PL"/>
      </w:rPr>
      <w:t>2</w:t>
    </w:r>
    <w:r w:rsidRPr="006B5939">
      <w:rPr>
        <w:rFonts w:ascii="Calibri" w:hAnsi="Calibri"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6ED6" w14:textId="77777777" w:rsidR="00087118" w:rsidRDefault="00087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A6F68" w14:textId="77777777" w:rsidR="00B17047" w:rsidRDefault="00B17047">
      <w:r>
        <w:separator/>
      </w:r>
    </w:p>
  </w:footnote>
  <w:footnote w:type="continuationSeparator" w:id="0">
    <w:p w14:paraId="06B55F95" w14:textId="77777777" w:rsidR="00B17047" w:rsidRDefault="00B1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FD2B6" w14:textId="77777777" w:rsidR="00087118" w:rsidRDefault="000871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DF0D9" w14:textId="7DA9800C" w:rsidR="00C17554" w:rsidRDefault="00C17554" w:rsidP="00C17554">
    <w:pPr>
      <w:pStyle w:val="Nagwek"/>
    </w:pPr>
    <w:bookmarkStart w:id="1" w:name="_Hlk197512665"/>
    <w:bookmarkStart w:id="2" w:name="_Hlk197512666"/>
    <w:bookmarkStart w:id="3" w:name="_Hlk198120663"/>
    <w:bookmarkStart w:id="4" w:name="_Hlk198120664"/>
  </w:p>
  <w:bookmarkEnd w:id="1"/>
  <w:bookmarkEnd w:id="2"/>
  <w:bookmarkEnd w:id="3"/>
  <w:bookmarkEnd w:id="4"/>
  <w:p w14:paraId="2ACCF4FD" w14:textId="5C7B2CA2" w:rsidR="00BD59E2" w:rsidRPr="00BD59E2" w:rsidRDefault="00BD59E2" w:rsidP="00BD59E2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BD59E2">
      <w:rPr>
        <w:rFonts w:ascii="Calibri" w:hAnsi="Calibri" w:cs="Calibri"/>
        <w:sz w:val="20"/>
        <w:szCs w:val="20"/>
      </w:rPr>
      <w:t xml:space="preserve">Nr referencyjny: </w:t>
    </w:r>
    <w:r w:rsidR="00087118" w:rsidRPr="00087118">
      <w:rPr>
        <w:rFonts w:ascii="Calibri" w:hAnsi="Calibri" w:cs="Calibri"/>
        <w:sz w:val="20"/>
        <w:szCs w:val="20"/>
      </w:rPr>
      <w:t>Z.p.271.9.2025</w:t>
    </w:r>
  </w:p>
  <w:p w14:paraId="01DCA97D" w14:textId="41E93617" w:rsidR="006803CC" w:rsidRPr="00C50BE7" w:rsidRDefault="006803CC" w:rsidP="00BD59E2">
    <w:pPr>
      <w:pStyle w:val="Nagwek"/>
      <w:rPr>
        <w:rFonts w:ascii="Calibri" w:hAnsi="Calibri" w:cs="Calibri"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7078" w14:textId="77777777" w:rsidR="00087118" w:rsidRDefault="000871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F2A8E"/>
    <w:multiLevelType w:val="multilevel"/>
    <w:tmpl w:val="815C439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3F3807D9"/>
    <w:multiLevelType w:val="hybridMultilevel"/>
    <w:tmpl w:val="7B7A6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733373"/>
    <w:multiLevelType w:val="hybridMultilevel"/>
    <w:tmpl w:val="28048F5E"/>
    <w:lvl w:ilvl="0" w:tplc="A4D05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4A8B7609"/>
    <w:multiLevelType w:val="hybridMultilevel"/>
    <w:tmpl w:val="1C1A8340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0" w15:restartNumberingAfterBreak="0">
    <w:nsid w:val="5BBA2F7E"/>
    <w:multiLevelType w:val="hybridMultilevel"/>
    <w:tmpl w:val="52282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0D2981"/>
    <w:multiLevelType w:val="hybridMultilevel"/>
    <w:tmpl w:val="EEB09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AF58A7"/>
    <w:multiLevelType w:val="hybridMultilevel"/>
    <w:tmpl w:val="944A6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9BC7A80"/>
    <w:multiLevelType w:val="hybridMultilevel"/>
    <w:tmpl w:val="D28AA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5761396">
    <w:abstractNumId w:val="35"/>
  </w:num>
  <w:num w:numId="2" w16cid:durableId="2078243706">
    <w:abstractNumId w:val="42"/>
  </w:num>
  <w:num w:numId="3" w16cid:durableId="1270039742">
    <w:abstractNumId w:val="27"/>
  </w:num>
  <w:num w:numId="4" w16cid:durableId="2072264896">
    <w:abstractNumId w:val="24"/>
  </w:num>
  <w:num w:numId="5" w16cid:durableId="1517109438">
    <w:abstractNumId w:val="18"/>
  </w:num>
  <w:num w:numId="6" w16cid:durableId="1813327889">
    <w:abstractNumId w:val="32"/>
  </w:num>
  <w:num w:numId="7" w16cid:durableId="1247887007">
    <w:abstractNumId w:val="37"/>
  </w:num>
  <w:num w:numId="8" w16cid:durableId="243271180">
    <w:abstractNumId w:val="22"/>
  </w:num>
  <w:num w:numId="9" w16cid:durableId="993489495">
    <w:abstractNumId w:val="50"/>
  </w:num>
  <w:num w:numId="10" w16cid:durableId="1228303200">
    <w:abstractNumId w:val="57"/>
  </w:num>
  <w:num w:numId="11" w16cid:durableId="291251404">
    <w:abstractNumId w:val="19"/>
  </w:num>
  <w:num w:numId="12" w16cid:durableId="1468547568">
    <w:abstractNumId w:val="54"/>
  </w:num>
  <w:num w:numId="13" w16cid:durableId="1147360131">
    <w:abstractNumId w:val="56"/>
  </w:num>
  <w:num w:numId="14" w16cid:durableId="397703414">
    <w:abstractNumId w:val="12"/>
  </w:num>
  <w:num w:numId="15" w16cid:durableId="1075905858">
    <w:abstractNumId w:val="25"/>
  </w:num>
  <w:num w:numId="16" w16cid:durableId="1762020145">
    <w:abstractNumId w:val="31"/>
  </w:num>
  <w:num w:numId="17" w16cid:durableId="1435400424">
    <w:abstractNumId w:val="49"/>
  </w:num>
  <w:num w:numId="18" w16cid:durableId="494228195">
    <w:abstractNumId w:val="21"/>
  </w:num>
  <w:num w:numId="19" w16cid:durableId="459038890">
    <w:abstractNumId w:val="13"/>
  </w:num>
  <w:num w:numId="20" w16cid:durableId="780340870">
    <w:abstractNumId w:val="16"/>
  </w:num>
  <w:num w:numId="21" w16cid:durableId="1382559762">
    <w:abstractNumId w:val="43"/>
  </w:num>
  <w:num w:numId="22" w16cid:durableId="1347175820">
    <w:abstractNumId w:val="17"/>
  </w:num>
  <w:num w:numId="23" w16cid:durableId="1442265774">
    <w:abstractNumId w:val="48"/>
  </w:num>
  <w:num w:numId="24" w16cid:durableId="1881436023">
    <w:abstractNumId w:val="45"/>
  </w:num>
  <w:num w:numId="25" w16cid:durableId="19816013">
    <w:abstractNumId w:val="20"/>
  </w:num>
  <w:num w:numId="26" w16cid:durableId="263743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0542957">
    <w:abstractNumId w:val="5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7121293">
    <w:abstractNumId w:val="3"/>
  </w:num>
  <w:num w:numId="29" w16cid:durableId="368650520">
    <w:abstractNumId w:val="8"/>
  </w:num>
  <w:num w:numId="30" w16cid:durableId="692532127">
    <w:abstractNumId w:val="2"/>
  </w:num>
  <w:num w:numId="31" w16cid:durableId="695740046">
    <w:abstractNumId w:val="41"/>
  </w:num>
  <w:num w:numId="32" w16cid:durableId="1054232860">
    <w:abstractNumId w:val="10"/>
  </w:num>
  <w:num w:numId="33" w16cid:durableId="1784960910">
    <w:abstractNumId w:val="26"/>
  </w:num>
  <w:num w:numId="34" w16cid:durableId="808015901">
    <w:abstractNumId w:val="44"/>
  </w:num>
  <w:num w:numId="35" w16cid:durableId="482627849">
    <w:abstractNumId w:val="15"/>
  </w:num>
  <w:num w:numId="36" w16cid:durableId="2055539569">
    <w:abstractNumId w:val="52"/>
  </w:num>
  <w:num w:numId="37" w16cid:durableId="831063716">
    <w:abstractNumId w:val="14"/>
  </w:num>
  <w:num w:numId="38" w16cid:durableId="1752652892">
    <w:abstractNumId w:val="9"/>
  </w:num>
  <w:num w:numId="39" w16cid:durableId="151068521">
    <w:abstractNumId w:val="23"/>
  </w:num>
  <w:num w:numId="40" w16cid:durableId="1008366968">
    <w:abstractNumId w:val="38"/>
  </w:num>
  <w:num w:numId="41" w16cid:durableId="1606569571">
    <w:abstractNumId w:val="33"/>
  </w:num>
  <w:num w:numId="42" w16cid:durableId="19444539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39484445">
    <w:abstractNumId w:val="55"/>
  </w:num>
  <w:num w:numId="44" w16cid:durableId="1958634620">
    <w:abstractNumId w:val="53"/>
  </w:num>
  <w:num w:numId="45" w16cid:durableId="602809940">
    <w:abstractNumId w:val="29"/>
  </w:num>
  <w:num w:numId="46" w16cid:durableId="536898290">
    <w:abstractNumId w:val="40"/>
  </w:num>
  <w:num w:numId="47" w16cid:durableId="456729173">
    <w:abstractNumId w:val="47"/>
  </w:num>
  <w:num w:numId="48" w16cid:durableId="18117504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53968453">
    <w:abstractNumId w:val="36"/>
  </w:num>
  <w:num w:numId="50" w16cid:durableId="160121111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47F"/>
    <w:rsid w:val="00003029"/>
    <w:rsid w:val="0000347E"/>
    <w:rsid w:val="00005154"/>
    <w:rsid w:val="000065EB"/>
    <w:rsid w:val="000066DD"/>
    <w:rsid w:val="00006898"/>
    <w:rsid w:val="00006D71"/>
    <w:rsid w:val="000168ED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0F94"/>
    <w:rsid w:val="00041617"/>
    <w:rsid w:val="00041766"/>
    <w:rsid w:val="00042263"/>
    <w:rsid w:val="00042B17"/>
    <w:rsid w:val="00042B8F"/>
    <w:rsid w:val="00044B6B"/>
    <w:rsid w:val="00045E72"/>
    <w:rsid w:val="00047EF2"/>
    <w:rsid w:val="00054ACB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200B"/>
    <w:rsid w:val="00084151"/>
    <w:rsid w:val="000858B3"/>
    <w:rsid w:val="00087118"/>
    <w:rsid w:val="00090A82"/>
    <w:rsid w:val="00094AC8"/>
    <w:rsid w:val="000970DD"/>
    <w:rsid w:val="000A0528"/>
    <w:rsid w:val="000A1940"/>
    <w:rsid w:val="000A1981"/>
    <w:rsid w:val="000A27ED"/>
    <w:rsid w:val="000A2E23"/>
    <w:rsid w:val="000A3BB7"/>
    <w:rsid w:val="000A660B"/>
    <w:rsid w:val="000B0B94"/>
    <w:rsid w:val="000B0FF6"/>
    <w:rsid w:val="000B1874"/>
    <w:rsid w:val="000B2EE7"/>
    <w:rsid w:val="000B37AC"/>
    <w:rsid w:val="000C152C"/>
    <w:rsid w:val="000C1FE3"/>
    <w:rsid w:val="000C2688"/>
    <w:rsid w:val="000C2C3C"/>
    <w:rsid w:val="000C3646"/>
    <w:rsid w:val="000D3605"/>
    <w:rsid w:val="000D40FD"/>
    <w:rsid w:val="000E05B9"/>
    <w:rsid w:val="000E4E2A"/>
    <w:rsid w:val="000E581A"/>
    <w:rsid w:val="000E7F34"/>
    <w:rsid w:val="000E7F53"/>
    <w:rsid w:val="000F0924"/>
    <w:rsid w:val="000F33FF"/>
    <w:rsid w:val="000F514B"/>
    <w:rsid w:val="0010294D"/>
    <w:rsid w:val="00102A85"/>
    <w:rsid w:val="00102C0C"/>
    <w:rsid w:val="00103155"/>
    <w:rsid w:val="001054D9"/>
    <w:rsid w:val="001070D3"/>
    <w:rsid w:val="00114AAA"/>
    <w:rsid w:val="00114EE9"/>
    <w:rsid w:val="001201D6"/>
    <w:rsid w:val="001218E1"/>
    <w:rsid w:val="00122276"/>
    <w:rsid w:val="00126E65"/>
    <w:rsid w:val="001270AE"/>
    <w:rsid w:val="001272EC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5B1"/>
    <w:rsid w:val="00145F79"/>
    <w:rsid w:val="001465FA"/>
    <w:rsid w:val="0014707D"/>
    <w:rsid w:val="00147996"/>
    <w:rsid w:val="00151595"/>
    <w:rsid w:val="001550AE"/>
    <w:rsid w:val="001568FB"/>
    <w:rsid w:val="00157704"/>
    <w:rsid w:val="0016212F"/>
    <w:rsid w:val="00162505"/>
    <w:rsid w:val="00162560"/>
    <w:rsid w:val="001640CC"/>
    <w:rsid w:val="00164F38"/>
    <w:rsid w:val="00165D29"/>
    <w:rsid w:val="001720B9"/>
    <w:rsid w:val="00173F26"/>
    <w:rsid w:val="0017416A"/>
    <w:rsid w:val="00174344"/>
    <w:rsid w:val="00176E50"/>
    <w:rsid w:val="001816EE"/>
    <w:rsid w:val="001866AD"/>
    <w:rsid w:val="00191FF7"/>
    <w:rsid w:val="001924F1"/>
    <w:rsid w:val="00192C7B"/>
    <w:rsid w:val="00194CF3"/>
    <w:rsid w:val="0019545E"/>
    <w:rsid w:val="00196EE1"/>
    <w:rsid w:val="00197122"/>
    <w:rsid w:val="001979DB"/>
    <w:rsid w:val="001A4C70"/>
    <w:rsid w:val="001A5611"/>
    <w:rsid w:val="001A75B5"/>
    <w:rsid w:val="001B000A"/>
    <w:rsid w:val="001B3135"/>
    <w:rsid w:val="001B59ED"/>
    <w:rsid w:val="001B65FF"/>
    <w:rsid w:val="001B7856"/>
    <w:rsid w:val="001C12C8"/>
    <w:rsid w:val="001C256F"/>
    <w:rsid w:val="001C3109"/>
    <w:rsid w:val="001C33AC"/>
    <w:rsid w:val="001C3980"/>
    <w:rsid w:val="001C3C1E"/>
    <w:rsid w:val="001C4529"/>
    <w:rsid w:val="001C4E52"/>
    <w:rsid w:val="001C67DA"/>
    <w:rsid w:val="001C7926"/>
    <w:rsid w:val="001C7C3F"/>
    <w:rsid w:val="001D55B1"/>
    <w:rsid w:val="001D6CF9"/>
    <w:rsid w:val="001E319E"/>
    <w:rsid w:val="001E617D"/>
    <w:rsid w:val="001E6C02"/>
    <w:rsid w:val="001E6F19"/>
    <w:rsid w:val="001F1C7C"/>
    <w:rsid w:val="001F3802"/>
    <w:rsid w:val="001F4EC9"/>
    <w:rsid w:val="001F4FD3"/>
    <w:rsid w:val="001F516F"/>
    <w:rsid w:val="001F60E2"/>
    <w:rsid w:val="001F6ECF"/>
    <w:rsid w:val="001F7785"/>
    <w:rsid w:val="002013CA"/>
    <w:rsid w:val="0020314B"/>
    <w:rsid w:val="00204600"/>
    <w:rsid w:val="00205194"/>
    <w:rsid w:val="002058CF"/>
    <w:rsid w:val="00210DCE"/>
    <w:rsid w:val="00211D44"/>
    <w:rsid w:val="00212915"/>
    <w:rsid w:val="002133DC"/>
    <w:rsid w:val="00213968"/>
    <w:rsid w:val="00214DC3"/>
    <w:rsid w:val="002173D5"/>
    <w:rsid w:val="00222B95"/>
    <w:rsid w:val="002232E2"/>
    <w:rsid w:val="00223750"/>
    <w:rsid w:val="002248A3"/>
    <w:rsid w:val="00224C77"/>
    <w:rsid w:val="00225324"/>
    <w:rsid w:val="002276B9"/>
    <w:rsid w:val="00227E39"/>
    <w:rsid w:val="0023336C"/>
    <w:rsid w:val="00233770"/>
    <w:rsid w:val="00240B61"/>
    <w:rsid w:val="00241840"/>
    <w:rsid w:val="00241C6C"/>
    <w:rsid w:val="00241FE2"/>
    <w:rsid w:val="00242EFC"/>
    <w:rsid w:val="002447F6"/>
    <w:rsid w:val="00246A11"/>
    <w:rsid w:val="00247B5E"/>
    <w:rsid w:val="00247EFE"/>
    <w:rsid w:val="00252051"/>
    <w:rsid w:val="0025237A"/>
    <w:rsid w:val="002526C8"/>
    <w:rsid w:val="00253920"/>
    <w:rsid w:val="00255734"/>
    <w:rsid w:val="00256EDD"/>
    <w:rsid w:val="00257369"/>
    <w:rsid w:val="00261B89"/>
    <w:rsid w:val="002653E4"/>
    <w:rsid w:val="0026568F"/>
    <w:rsid w:val="0026706B"/>
    <w:rsid w:val="002678AB"/>
    <w:rsid w:val="00270D92"/>
    <w:rsid w:val="00270EC7"/>
    <w:rsid w:val="00271D38"/>
    <w:rsid w:val="00272E2B"/>
    <w:rsid w:val="002814D4"/>
    <w:rsid w:val="002829CC"/>
    <w:rsid w:val="002837ED"/>
    <w:rsid w:val="00290EAE"/>
    <w:rsid w:val="00293D0F"/>
    <w:rsid w:val="002953C0"/>
    <w:rsid w:val="002A156B"/>
    <w:rsid w:val="002A2237"/>
    <w:rsid w:val="002A2640"/>
    <w:rsid w:val="002A2AD7"/>
    <w:rsid w:val="002A4CEF"/>
    <w:rsid w:val="002A5876"/>
    <w:rsid w:val="002A7F4E"/>
    <w:rsid w:val="002B6740"/>
    <w:rsid w:val="002B6DB4"/>
    <w:rsid w:val="002C267C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15F"/>
    <w:rsid w:val="00302515"/>
    <w:rsid w:val="00302799"/>
    <w:rsid w:val="00302B07"/>
    <w:rsid w:val="003041C7"/>
    <w:rsid w:val="003062AC"/>
    <w:rsid w:val="00310A34"/>
    <w:rsid w:val="0031370D"/>
    <w:rsid w:val="00313888"/>
    <w:rsid w:val="00315240"/>
    <w:rsid w:val="00320DC8"/>
    <w:rsid w:val="0032264D"/>
    <w:rsid w:val="00325720"/>
    <w:rsid w:val="00330A77"/>
    <w:rsid w:val="00331BD2"/>
    <w:rsid w:val="00331D6C"/>
    <w:rsid w:val="0033364D"/>
    <w:rsid w:val="00333B2F"/>
    <w:rsid w:val="00333E3F"/>
    <w:rsid w:val="00333F61"/>
    <w:rsid w:val="00334999"/>
    <w:rsid w:val="00341028"/>
    <w:rsid w:val="0034143E"/>
    <w:rsid w:val="003429D7"/>
    <w:rsid w:val="00342A0D"/>
    <w:rsid w:val="003475DF"/>
    <w:rsid w:val="00350282"/>
    <w:rsid w:val="00350A76"/>
    <w:rsid w:val="00351E47"/>
    <w:rsid w:val="00353E34"/>
    <w:rsid w:val="00354735"/>
    <w:rsid w:val="003574AE"/>
    <w:rsid w:val="003600E2"/>
    <w:rsid w:val="00362C90"/>
    <w:rsid w:val="0036400B"/>
    <w:rsid w:val="00364AEE"/>
    <w:rsid w:val="00365834"/>
    <w:rsid w:val="00366630"/>
    <w:rsid w:val="003677ED"/>
    <w:rsid w:val="00367880"/>
    <w:rsid w:val="00367A44"/>
    <w:rsid w:val="00370F10"/>
    <w:rsid w:val="003743D2"/>
    <w:rsid w:val="003809D8"/>
    <w:rsid w:val="00382285"/>
    <w:rsid w:val="00382504"/>
    <w:rsid w:val="0038322D"/>
    <w:rsid w:val="00383D3C"/>
    <w:rsid w:val="00384747"/>
    <w:rsid w:val="00384EF4"/>
    <w:rsid w:val="00386801"/>
    <w:rsid w:val="00386C8E"/>
    <w:rsid w:val="00387243"/>
    <w:rsid w:val="00392B0F"/>
    <w:rsid w:val="00392B43"/>
    <w:rsid w:val="00392F4F"/>
    <w:rsid w:val="00394CB7"/>
    <w:rsid w:val="00396AE5"/>
    <w:rsid w:val="00397141"/>
    <w:rsid w:val="003A1A6D"/>
    <w:rsid w:val="003A21AC"/>
    <w:rsid w:val="003A2551"/>
    <w:rsid w:val="003A41B1"/>
    <w:rsid w:val="003A4DC1"/>
    <w:rsid w:val="003A5908"/>
    <w:rsid w:val="003A5A9D"/>
    <w:rsid w:val="003A5E55"/>
    <w:rsid w:val="003A5EDC"/>
    <w:rsid w:val="003B13A9"/>
    <w:rsid w:val="003B324B"/>
    <w:rsid w:val="003B56A3"/>
    <w:rsid w:val="003B6F73"/>
    <w:rsid w:val="003C201D"/>
    <w:rsid w:val="003C325E"/>
    <w:rsid w:val="003C48F1"/>
    <w:rsid w:val="003C4B19"/>
    <w:rsid w:val="003C659A"/>
    <w:rsid w:val="003C66CC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3F61DF"/>
    <w:rsid w:val="00400735"/>
    <w:rsid w:val="00404595"/>
    <w:rsid w:val="00405505"/>
    <w:rsid w:val="00410D38"/>
    <w:rsid w:val="004111CE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379DD"/>
    <w:rsid w:val="004409ED"/>
    <w:rsid w:val="00440A9F"/>
    <w:rsid w:val="0044374E"/>
    <w:rsid w:val="0044434A"/>
    <w:rsid w:val="00445639"/>
    <w:rsid w:val="00445AC2"/>
    <w:rsid w:val="00446E5C"/>
    <w:rsid w:val="004501D1"/>
    <w:rsid w:val="0045165D"/>
    <w:rsid w:val="004519E7"/>
    <w:rsid w:val="00452B1B"/>
    <w:rsid w:val="004538F2"/>
    <w:rsid w:val="00460E98"/>
    <w:rsid w:val="00460EBC"/>
    <w:rsid w:val="004617BB"/>
    <w:rsid w:val="00462A4F"/>
    <w:rsid w:val="004639B5"/>
    <w:rsid w:val="00465D6C"/>
    <w:rsid w:val="00465FBE"/>
    <w:rsid w:val="00470512"/>
    <w:rsid w:val="0047062C"/>
    <w:rsid w:val="004748C0"/>
    <w:rsid w:val="0047650E"/>
    <w:rsid w:val="00477ADD"/>
    <w:rsid w:val="00480774"/>
    <w:rsid w:val="004808F9"/>
    <w:rsid w:val="004825FF"/>
    <w:rsid w:val="00483B12"/>
    <w:rsid w:val="00484477"/>
    <w:rsid w:val="00485B52"/>
    <w:rsid w:val="00490F36"/>
    <w:rsid w:val="004934C5"/>
    <w:rsid w:val="00494A82"/>
    <w:rsid w:val="00494BF8"/>
    <w:rsid w:val="0049543B"/>
    <w:rsid w:val="004A0DC5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18BB"/>
    <w:rsid w:val="004C2620"/>
    <w:rsid w:val="004C4725"/>
    <w:rsid w:val="004C4D68"/>
    <w:rsid w:val="004C52C0"/>
    <w:rsid w:val="004C53DC"/>
    <w:rsid w:val="004C5B0F"/>
    <w:rsid w:val="004C6EE4"/>
    <w:rsid w:val="004D4CCE"/>
    <w:rsid w:val="004D63E9"/>
    <w:rsid w:val="004E1BF0"/>
    <w:rsid w:val="004E3410"/>
    <w:rsid w:val="004E403F"/>
    <w:rsid w:val="004E4827"/>
    <w:rsid w:val="004E5DD6"/>
    <w:rsid w:val="004E605D"/>
    <w:rsid w:val="004E6D1D"/>
    <w:rsid w:val="004E7EFA"/>
    <w:rsid w:val="004E7F7A"/>
    <w:rsid w:val="004F0232"/>
    <w:rsid w:val="004F1DB6"/>
    <w:rsid w:val="004F31B5"/>
    <w:rsid w:val="004F4AC8"/>
    <w:rsid w:val="004F646F"/>
    <w:rsid w:val="005038D7"/>
    <w:rsid w:val="00510327"/>
    <w:rsid w:val="00511D6F"/>
    <w:rsid w:val="005127C5"/>
    <w:rsid w:val="005128AA"/>
    <w:rsid w:val="005131C0"/>
    <w:rsid w:val="0051344B"/>
    <w:rsid w:val="005140D4"/>
    <w:rsid w:val="00515E60"/>
    <w:rsid w:val="00516445"/>
    <w:rsid w:val="0051755C"/>
    <w:rsid w:val="00521AE2"/>
    <w:rsid w:val="00522BE4"/>
    <w:rsid w:val="005322A5"/>
    <w:rsid w:val="005327E3"/>
    <w:rsid w:val="005328A6"/>
    <w:rsid w:val="00532D41"/>
    <w:rsid w:val="00532DC9"/>
    <w:rsid w:val="00534E6E"/>
    <w:rsid w:val="00535B3B"/>
    <w:rsid w:val="0053673F"/>
    <w:rsid w:val="0054161F"/>
    <w:rsid w:val="00541666"/>
    <w:rsid w:val="00541932"/>
    <w:rsid w:val="00544D25"/>
    <w:rsid w:val="00545BD7"/>
    <w:rsid w:val="00546BDE"/>
    <w:rsid w:val="00546FE9"/>
    <w:rsid w:val="0055188B"/>
    <w:rsid w:val="00552002"/>
    <w:rsid w:val="005522C9"/>
    <w:rsid w:val="00552CB7"/>
    <w:rsid w:val="005578DF"/>
    <w:rsid w:val="00562ABE"/>
    <w:rsid w:val="00563C92"/>
    <w:rsid w:val="00564049"/>
    <w:rsid w:val="00564ED6"/>
    <w:rsid w:val="0056694D"/>
    <w:rsid w:val="0056715D"/>
    <w:rsid w:val="005724C6"/>
    <w:rsid w:val="005733D3"/>
    <w:rsid w:val="0057348E"/>
    <w:rsid w:val="005748ED"/>
    <w:rsid w:val="005774CD"/>
    <w:rsid w:val="00580642"/>
    <w:rsid w:val="00581205"/>
    <w:rsid w:val="00581CA3"/>
    <w:rsid w:val="00582873"/>
    <w:rsid w:val="00582D56"/>
    <w:rsid w:val="00586F80"/>
    <w:rsid w:val="00587EDD"/>
    <w:rsid w:val="00590EC3"/>
    <w:rsid w:val="005916C5"/>
    <w:rsid w:val="00592132"/>
    <w:rsid w:val="005921A0"/>
    <w:rsid w:val="00592FE4"/>
    <w:rsid w:val="00593ACF"/>
    <w:rsid w:val="00594704"/>
    <w:rsid w:val="00595F14"/>
    <w:rsid w:val="00596C55"/>
    <w:rsid w:val="00597696"/>
    <w:rsid w:val="005A1915"/>
    <w:rsid w:val="005A3AF6"/>
    <w:rsid w:val="005A4C5D"/>
    <w:rsid w:val="005A4EF6"/>
    <w:rsid w:val="005A7D9C"/>
    <w:rsid w:val="005B1034"/>
    <w:rsid w:val="005B3518"/>
    <w:rsid w:val="005B588A"/>
    <w:rsid w:val="005C02F8"/>
    <w:rsid w:val="005C13F5"/>
    <w:rsid w:val="005C1C2E"/>
    <w:rsid w:val="005C2B74"/>
    <w:rsid w:val="005C3CE7"/>
    <w:rsid w:val="005C4A2D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9A0"/>
    <w:rsid w:val="005F1C77"/>
    <w:rsid w:val="005F248D"/>
    <w:rsid w:val="005F3C52"/>
    <w:rsid w:val="005F51FC"/>
    <w:rsid w:val="005F53FF"/>
    <w:rsid w:val="00601FA4"/>
    <w:rsid w:val="006042A2"/>
    <w:rsid w:val="00605E44"/>
    <w:rsid w:val="00606915"/>
    <w:rsid w:val="00606FBF"/>
    <w:rsid w:val="00607529"/>
    <w:rsid w:val="00607E94"/>
    <w:rsid w:val="00612F9F"/>
    <w:rsid w:val="00616897"/>
    <w:rsid w:val="006216DE"/>
    <w:rsid w:val="00622F48"/>
    <w:rsid w:val="006230E3"/>
    <w:rsid w:val="00625D1F"/>
    <w:rsid w:val="00630194"/>
    <w:rsid w:val="00631F41"/>
    <w:rsid w:val="00633F9C"/>
    <w:rsid w:val="00636A7A"/>
    <w:rsid w:val="006400A8"/>
    <w:rsid w:val="00641652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03CC"/>
    <w:rsid w:val="00681012"/>
    <w:rsid w:val="00682577"/>
    <w:rsid w:val="00682CD1"/>
    <w:rsid w:val="00683021"/>
    <w:rsid w:val="00685194"/>
    <w:rsid w:val="00685516"/>
    <w:rsid w:val="00685B3C"/>
    <w:rsid w:val="00685B8D"/>
    <w:rsid w:val="0068677E"/>
    <w:rsid w:val="00690F24"/>
    <w:rsid w:val="00693F00"/>
    <w:rsid w:val="00694955"/>
    <w:rsid w:val="006952AC"/>
    <w:rsid w:val="00696298"/>
    <w:rsid w:val="00697CEE"/>
    <w:rsid w:val="006A65F0"/>
    <w:rsid w:val="006B004E"/>
    <w:rsid w:val="006B48EB"/>
    <w:rsid w:val="006B5939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D4DDB"/>
    <w:rsid w:val="006E2914"/>
    <w:rsid w:val="006E3411"/>
    <w:rsid w:val="006E500A"/>
    <w:rsid w:val="006E52B0"/>
    <w:rsid w:val="006E7876"/>
    <w:rsid w:val="006E797B"/>
    <w:rsid w:val="006E7E6C"/>
    <w:rsid w:val="006F02D0"/>
    <w:rsid w:val="006F2A1A"/>
    <w:rsid w:val="006F4070"/>
    <w:rsid w:val="006F4D47"/>
    <w:rsid w:val="006F5C85"/>
    <w:rsid w:val="006F69CF"/>
    <w:rsid w:val="007003FF"/>
    <w:rsid w:val="00701743"/>
    <w:rsid w:val="00703B58"/>
    <w:rsid w:val="00703CB8"/>
    <w:rsid w:val="0070555D"/>
    <w:rsid w:val="00706AFC"/>
    <w:rsid w:val="00706ED2"/>
    <w:rsid w:val="007105BD"/>
    <w:rsid w:val="00711A5E"/>
    <w:rsid w:val="007125C8"/>
    <w:rsid w:val="00714717"/>
    <w:rsid w:val="00720FCE"/>
    <w:rsid w:val="00722E1D"/>
    <w:rsid w:val="00725372"/>
    <w:rsid w:val="007308DE"/>
    <w:rsid w:val="00730CDE"/>
    <w:rsid w:val="0073327C"/>
    <w:rsid w:val="007332BE"/>
    <w:rsid w:val="00733CAF"/>
    <w:rsid w:val="00734D6E"/>
    <w:rsid w:val="007358E6"/>
    <w:rsid w:val="00737587"/>
    <w:rsid w:val="0074345B"/>
    <w:rsid w:val="00747E30"/>
    <w:rsid w:val="00750F27"/>
    <w:rsid w:val="0075289B"/>
    <w:rsid w:val="007548DB"/>
    <w:rsid w:val="0075499B"/>
    <w:rsid w:val="00755246"/>
    <w:rsid w:val="00755404"/>
    <w:rsid w:val="007572CC"/>
    <w:rsid w:val="00760F63"/>
    <w:rsid w:val="00762138"/>
    <w:rsid w:val="007646D7"/>
    <w:rsid w:val="00766CB5"/>
    <w:rsid w:val="00767555"/>
    <w:rsid w:val="00767954"/>
    <w:rsid w:val="00767A53"/>
    <w:rsid w:val="00770C2E"/>
    <w:rsid w:val="00771D75"/>
    <w:rsid w:val="007763E7"/>
    <w:rsid w:val="00776ED0"/>
    <w:rsid w:val="00777472"/>
    <w:rsid w:val="00780A2C"/>
    <w:rsid w:val="007815A6"/>
    <w:rsid w:val="00781F5E"/>
    <w:rsid w:val="00784738"/>
    <w:rsid w:val="00785B61"/>
    <w:rsid w:val="007877E3"/>
    <w:rsid w:val="00787E16"/>
    <w:rsid w:val="00790F1B"/>
    <w:rsid w:val="0079132A"/>
    <w:rsid w:val="00792EE6"/>
    <w:rsid w:val="00793775"/>
    <w:rsid w:val="0079444B"/>
    <w:rsid w:val="00795C18"/>
    <w:rsid w:val="007A0335"/>
    <w:rsid w:val="007A7C26"/>
    <w:rsid w:val="007B1A6A"/>
    <w:rsid w:val="007B2020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2A4"/>
    <w:rsid w:val="00812831"/>
    <w:rsid w:val="008215CC"/>
    <w:rsid w:val="00822E62"/>
    <w:rsid w:val="00823981"/>
    <w:rsid w:val="00824F4A"/>
    <w:rsid w:val="00825EA0"/>
    <w:rsid w:val="00826C7F"/>
    <w:rsid w:val="008321A5"/>
    <w:rsid w:val="008344A7"/>
    <w:rsid w:val="008375EC"/>
    <w:rsid w:val="008409B8"/>
    <w:rsid w:val="00840E8D"/>
    <w:rsid w:val="00844E9B"/>
    <w:rsid w:val="008454AD"/>
    <w:rsid w:val="00845544"/>
    <w:rsid w:val="00851265"/>
    <w:rsid w:val="00852689"/>
    <w:rsid w:val="00852AC7"/>
    <w:rsid w:val="00854744"/>
    <w:rsid w:val="00854866"/>
    <w:rsid w:val="00854948"/>
    <w:rsid w:val="00855CCF"/>
    <w:rsid w:val="0085612C"/>
    <w:rsid w:val="00857561"/>
    <w:rsid w:val="008575C7"/>
    <w:rsid w:val="00860A81"/>
    <w:rsid w:val="008620C2"/>
    <w:rsid w:val="00862263"/>
    <w:rsid w:val="00863213"/>
    <w:rsid w:val="008667A1"/>
    <w:rsid w:val="008674E4"/>
    <w:rsid w:val="00870445"/>
    <w:rsid w:val="00872D84"/>
    <w:rsid w:val="00877C71"/>
    <w:rsid w:val="00892186"/>
    <w:rsid w:val="00894709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3EF"/>
    <w:rsid w:val="008B74F9"/>
    <w:rsid w:val="008C5A0B"/>
    <w:rsid w:val="008C5EBB"/>
    <w:rsid w:val="008C6142"/>
    <w:rsid w:val="008C7516"/>
    <w:rsid w:val="008D012C"/>
    <w:rsid w:val="008D1ABD"/>
    <w:rsid w:val="008D38B4"/>
    <w:rsid w:val="008D5AC9"/>
    <w:rsid w:val="008D7041"/>
    <w:rsid w:val="008E5B27"/>
    <w:rsid w:val="008F0BFB"/>
    <w:rsid w:val="008F21F2"/>
    <w:rsid w:val="008F2E6F"/>
    <w:rsid w:val="008F5DD1"/>
    <w:rsid w:val="008F78AE"/>
    <w:rsid w:val="00901EC6"/>
    <w:rsid w:val="009023E2"/>
    <w:rsid w:val="00902957"/>
    <w:rsid w:val="009041B3"/>
    <w:rsid w:val="0090440F"/>
    <w:rsid w:val="009062BC"/>
    <w:rsid w:val="00910410"/>
    <w:rsid w:val="00910F57"/>
    <w:rsid w:val="0091104C"/>
    <w:rsid w:val="009137CE"/>
    <w:rsid w:val="009151C4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FCE"/>
    <w:rsid w:val="00933C27"/>
    <w:rsid w:val="00936437"/>
    <w:rsid w:val="00937018"/>
    <w:rsid w:val="009370DA"/>
    <w:rsid w:val="00937E37"/>
    <w:rsid w:val="009427CB"/>
    <w:rsid w:val="009433BE"/>
    <w:rsid w:val="00945A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83"/>
    <w:rsid w:val="00980A9F"/>
    <w:rsid w:val="009829D9"/>
    <w:rsid w:val="00983423"/>
    <w:rsid w:val="00983D87"/>
    <w:rsid w:val="0098598A"/>
    <w:rsid w:val="0098603A"/>
    <w:rsid w:val="00991F09"/>
    <w:rsid w:val="009952C7"/>
    <w:rsid w:val="00995650"/>
    <w:rsid w:val="009970AA"/>
    <w:rsid w:val="00997A0E"/>
    <w:rsid w:val="009A0530"/>
    <w:rsid w:val="009A383F"/>
    <w:rsid w:val="009A410D"/>
    <w:rsid w:val="009A4C9A"/>
    <w:rsid w:val="009A5616"/>
    <w:rsid w:val="009A620A"/>
    <w:rsid w:val="009A63E0"/>
    <w:rsid w:val="009B403B"/>
    <w:rsid w:val="009B5A9D"/>
    <w:rsid w:val="009B6A90"/>
    <w:rsid w:val="009C0564"/>
    <w:rsid w:val="009C068A"/>
    <w:rsid w:val="009C0A20"/>
    <w:rsid w:val="009C390D"/>
    <w:rsid w:val="009C4886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48"/>
    <w:rsid w:val="009D6C0A"/>
    <w:rsid w:val="009D7B35"/>
    <w:rsid w:val="009E13F4"/>
    <w:rsid w:val="009E3077"/>
    <w:rsid w:val="009E3C0C"/>
    <w:rsid w:val="009E6B1D"/>
    <w:rsid w:val="009F1C65"/>
    <w:rsid w:val="009F246A"/>
    <w:rsid w:val="009F3788"/>
    <w:rsid w:val="009F41F4"/>
    <w:rsid w:val="009F7330"/>
    <w:rsid w:val="00A01864"/>
    <w:rsid w:val="00A0223C"/>
    <w:rsid w:val="00A05C0F"/>
    <w:rsid w:val="00A069AE"/>
    <w:rsid w:val="00A06B79"/>
    <w:rsid w:val="00A06C60"/>
    <w:rsid w:val="00A07EB2"/>
    <w:rsid w:val="00A1134B"/>
    <w:rsid w:val="00A14EE6"/>
    <w:rsid w:val="00A17D18"/>
    <w:rsid w:val="00A20B08"/>
    <w:rsid w:val="00A20E8F"/>
    <w:rsid w:val="00A2116D"/>
    <w:rsid w:val="00A25019"/>
    <w:rsid w:val="00A266B8"/>
    <w:rsid w:val="00A27D87"/>
    <w:rsid w:val="00A30E35"/>
    <w:rsid w:val="00A3160B"/>
    <w:rsid w:val="00A32189"/>
    <w:rsid w:val="00A330D6"/>
    <w:rsid w:val="00A36B36"/>
    <w:rsid w:val="00A3787E"/>
    <w:rsid w:val="00A37880"/>
    <w:rsid w:val="00A4101C"/>
    <w:rsid w:val="00A431D6"/>
    <w:rsid w:val="00A43DF4"/>
    <w:rsid w:val="00A45ED0"/>
    <w:rsid w:val="00A46A06"/>
    <w:rsid w:val="00A57168"/>
    <w:rsid w:val="00A578F5"/>
    <w:rsid w:val="00A6013A"/>
    <w:rsid w:val="00A62A2A"/>
    <w:rsid w:val="00A62D6E"/>
    <w:rsid w:val="00A62E79"/>
    <w:rsid w:val="00A67EAE"/>
    <w:rsid w:val="00A71CB4"/>
    <w:rsid w:val="00A74A76"/>
    <w:rsid w:val="00A74B97"/>
    <w:rsid w:val="00A7645F"/>
    <w:rsid w:val="00A8102D"/>
    <w:rsid w:val="00A81BE2"/>
    <w:rsid w:val="00A85586"/>
    <w:rsid w:val="00A87CC8"/>
    <w:rsid w:val="00A9175F"/>
    <w:rsid w:val="00A91FE0"/>
    <w:rsid w:val="00A97F70"/>
    <w:rsid w:val="00AA1A67"/>
    <w:rsid w:val="00AA4266"/>
    <w:rsid w:val="00AB0411"/>
    <w:rsid w:val="00AB175C"/>
    <w:rsid w:val="00AB2527"/>
    <w:rsid w:val="00AB39C9"/>
    <w:rsid w:val="00AB7D07"/>
    <w:rsid w:val="00AC2D83"/>
    <w:rsid w:val="00AC4555"/>
    <w:rsid w:val="00AC4C9D"/>
    <w:rsid w:val="00AC5669"/>
    <w:rsid w:val="00AC754C"/>
    <w:rsid w:val="00AC774C"/>
    <w:rsid w:val="00AC780F"/>
    <w:rsid w:val="00AD1C57"/>
    <w:rsid w:val="00AD34D0"/>
    <w:rsid w:val="00AD3D26"/>
    <w:rsid w:val="00AD4C68"/>
    <w:rsid w:val="00AD55FC"/>
    <w:rsid w:val="00AD7323"/>
    <w:rsid w:val="00AE02C5"/>
    <w:rsid w:val="00AE076D"/>
    <w:rsid w:val="00AE1DEB"/>
    <w:rsid w:val="00AE25F5"/>
    <w:rsid w:val="00AE267D"/>
    <w:rsid w:val="00AE289C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449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047"/>
    <w:rsid w:val="00B175BE"/>
    <w:rsid w:val="00B20941"/>
    <w:rsid w:val="00B20BCF"/>
    <w:rsid w:val="00B20EB1"/>
    <w:rsid w:val="00B21D2F"/>
    <w:rsid w:val="00B21E12"/>
    <w:rsid w:val="00B22DA9"/>
    <w:rsid w:val="00B23988"/>
    <w:rsid w:val="00B24B09"/>
    <w:rsid w:val="00B2594C"/>
    <w:rsid w:val="00B2696B"/>
    <w:rsid w:val="00B26FE4"/>
    <w:rsid w:val="00B2770A"/>
    <w:rsid w:val="00B316FF"/>
    <w:rsid w:val="00B325D8"/>
    <w:rsid w:val="00B333E3"/>
    <w:rsid w:val="00B3383A"/>
    <w:rsid w:val="00B33FF3"/>
    <w:rsid w:val="00B340B7"/>
    <w:rsid w:val="00B347EA"/>
    <w:rsid w:val="00B36246"/>
    <w:rsid w:val="00B40537"/>
    <w:rsid w:val="00B4095C"/>
    <w:rsid w:val="00B41C77"/>
    <w:rsid w:val="00B44CE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5B41"/>
    <w:rsid w:val="00B87C19"/>
    <w:rsid w:val="00B906F6"/>
    <w:rsid w:val="00B90B67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2BF9"/>
    <w:rsid w:val="00BB4473"/>
    <w:rsid w:val="00BB7015"/>
    <w:rsid w:val="00BB7D27"/>
    <w:rsid w:val="00BC0322"/>
    <w:rsid w:val="00BC077D"/>
    <w:rsid w:val="00BC4A55"/>
    <w:rsid w:val="00BC7353"/>
    <w:rsid w:val="00BD1112"/>
    <w:rsid w:val="00BD2D8F"/>
    <w:rsid w:val="00BD3EDE"/>
    <w:rsid w:val="00BD58A4"/>
    <w:rsid w:val="00BD59E2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504A"/>
    <w:rsid w:val="00BF78FD"/>
    <w:rsid w:val="00C0061C"/>
    <w:rsid w:val="00C015A6"/>
    <w:rsid w:val="00C0164D"/>
    <w:rsid w:val="00C02FE9"/>
    <w:rsid w:val="00C03202"/>
    <w:rsid w:val="00C04304"/>
    <w:rsid w:val="00C10C91"/>
    <w:rsid w:val="00C1275F"/>
    <w:rsid w:val="00C12D87"/>
    <w:rsid w:val="00C14458"/>
    <w:rsid w:val="00C15138"/>
    <w:rsid w:val="00C153BB"/>
    <w:rsid w:val="00C17554"/>
    <w:rsid w:val="00C179E7"/>
    <w:rsid w:val="00C20838"/>
    <w:rsid w:val="00C22132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45A80"/>
    <w:rsid w:val="00C50BE7"/>
    <w:rsid w:val="00C51F8C"/>
    <w:rsid w:val="00C5533B"/>
    <w:rsid w:val="00C57F0E"/>
    <w:rsid w:val="00C63119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69B2"/>
    <w:rsid w:val="00C96B42"/>
    <w:rsid w:val="00C96DB6"/>
    <w:rsid w:val="00C97C1D"/>
    <w:rsid w:val="00CA069B"/>
    <w:rsid w:val="00CA152F"/>
    <w:rsid w:val="00CA3CFD"/>
    <w:rsid w:val="00CA4619"/>
    <w:rsid w:val="00CA46F6"/>
    <w:rsid w:val="00CA492C"/>
    <w:rsid w:val="00CA5D38"/>
    <w:rsid w:val="00CA7BC0"/>
    <w:rsid w:val="00CB49E0"/>
    <w:rsid w:val="00CB6C60"/>
    <w:rsid w:val="00CC03D3"/>
    <w:rsid w:val="00CC2C7F"/>
    <w:rsid w:val="00CC41E1"/>
    <w:rsid w:val="00CC43FF"/>
    <w:rsid w:val="00CC63D6"/>
    <w:rsid w:val="00CD1B83"/>
    <w:rsid w:val="00CD267E"/>
    <w:rsid w:val="00CD3240"/>
    <w:rsid w:val="00CD3498"/>
    <w:rsid w:val="00CD3717"/>
    <w:rsid w:val="00CD4E49"/>
    <w:rsid w:val="00CD53ED"/>
    <w:rsid w:val="00CD6773"/>
    <w:rsid w:val="00CE1BA2"/>
    <w:rsid w:val="00CE2168"/>
    <w:rsid w:val="00CE222D"/>
    <w:rsid w:val="00CE3727"/>
    <w:rsid w:val="00CE37D9"/>
    <w:rsid w:val="00CE5A77"/>
    <w:rsid w:val="00CE5B34"/>
    <w:rsid w:val="00CE5ED5"/>
    <w:rsid w:val="00CE64B4"/>
    <w:rsid w:val="00CE7014"/>
    <w:rsid w:val="00CF04AF"/>
    <w:rsid w:val="00CF16C9"/>
    <w:rsid w:val="00CF17B2"/>
    <w:rsid w:val="00CF2B9E"/>
    <w:rsid w:val="00CF2E3A"/>
    <w:rsid w:val="00CF3E72"/>
    <w:rsid w:val="00CF5225"/>
    <w:rsid w:val="00D0057D"/>
    <w:rsid w:val="00D02889"/>
    <w:rsid w:val="00D03C7F"/>
    <w:rsid w:val="00D04517"/>
    <w:rsid w:val="00D0511E"/>
    <w:rsid w:val="00D0665A"/>
    <w:rsid w:val="00D1025F"/>
    <w:rsid w:val="00D11778"/>
    <w:rsid w:val="00D1196E"/>
    <w:rsid w:val="00D12DCC"/>
    <w:rsid w:val="00D14073"/>
    <w:rsid w:val="00D1415B"/>
    <w:rsid w:val="00D14DCB"/>
    <w:rsid w:val="00D155E2"/>
    <w:rsid w:val="00D16E6D"/>
    <w:rsid w:val="00D17530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94E"/>
    <w:rsid w:val="00D56446"/>
    <w:rsid w:val="00D6108E"/>
    <w:rsid w:val="00D61235"/>
    <w:rsid w:val="00D62C30"/>
    <w:rsid w:val="00D62CF5"/>
    <w:rsid w:val="00D62EDD"/>
    <w:rsid w:val="00D62FF6"/>
    <w:rsid w:val="00D64008"/>
    <w:rsid w:val="00D6418B"/>
    <w:rsid w:val="00D66C5E"/>
    <w:rsid w:val="00D67073"/>
    <w:rsid w:val="00D7381D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0C38"/>
    <w:rsid w:val="00D91670"/>
    <w:rsid w:val="00D93276"/>
    <w:rsid w:val="00D93CF7"/>
    <w:rsid w:val="00D96540"/>
    <w:rsid w:val="00DA3046"/>
    <w:rsid w:val="00DA509A"/>
    <w:rsid w:val="00DA7A34"/>
    <w:rsid w:val="00DA7DDD"/>
    <w:rsid w:val="00DA7FB5"/>
    <w:rsid w:val="00DB17AA"/>
    <w:rsid w:val="00DB1A03"/>
    <w:rsid w:val="00DB1BCE"/>
    <w:rsid w:val="00DB1FC3"/>
    <w:rsid w:val="00DB2AC9"/>
    <w:rsid w:val="00DB35F7"/>
    <w:rsid w:val="00DB394F"/>
    <w:rsid w:val="00DB3C30"/>
    <w:rsid w:val="00DB4875"/>
    <w:rsid w:val="00DB5E6D"/>
    <w:rsid w:val="00DB6113"/>
    <w:rsid w:val="00DB6B37"/>
    <w:rsid w:val="00DB7F36"/>
    <w:rsid w:val="00DC067B"/>
    <w:rsid w:val="00DC08B6"/>
    <w:rsid w:val="00DC2739"/>
    <w:rsid w:val="00DC3754"/>
    <w:rsid w:val="00DC5C7C"/>
    <w:rsid w:val="00DC6FCE"/>
    <w:rsid w:val="00DD0167"/>
    <w:rsid w:val="00DD0DAC"/>
    <w:rsid w:val="00DD1519"/>
    <w:rsid w:val="00DD2EAB"/>
    <w:rsid w:val="00DD3005"/>
    <w:rsid w:val="00DD3AAC"/>
    <w:rsid w:val="00DD4D71"/>
    <w:rsid w:val="00DD594D"/>
    <w:rsid w:val="00DD65E6"/>
    <w:rsid w:val="00DD6DAD"/>
    <w:rsid w:val="00DE0673"/>
    <w:rsid w:val="00DE5733"/>
    <w:rsid w:val="00DE6054"/>
    <w:rsid w:val="00DE67E4"/>
    <w:rsid w:val="00DE75D3"/>
    <w:rsid w:val="00DE7D08"/>
    <w:rsid w:val="00DE7EFD"/>
    <w:rsid w:val="00DF01CD"/>
    <w:rsid w:val="00DF1AE3"/>
    <w:rsid w:val="00DF5A2E"/>
    <w:rsid w:val="00DF5D0D"/>
    <w:rsid w:val="00DF68C8"/>
    <w:rsid w:val="00E00090"/>
    <w:rsid w:val="00E110B9"/>
    <w:rsid w:val="00E11444"/>
    <w:rsid w:val="00E15C3A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564E5"/>
    <w:rsid w:val="00E6178E"/>
    <w:rsid w:val="00E61DB6"/>
    <w:rsid w:val="00E6447A"/>
    <w:rsid w:val="00E70BF5"/>
    <w:rsid w:val="00E7166A"/>
    <w:rsid w:val="00E73219"/>
    <w:rsid w:val="00E73A59"/>
    <w:rsid w:val="00E73DDD"/>
    <w:rsid w:val="00E76BC2"/>
    <w:rsid w:val="00E80EE3"/>
    <w:rsid w:val="00E81CE2"/>
    <w:rsid w:val="00E82B43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9B1"/>
    <w:rsid w:val="00EB1584"/>
    <w:rsid w:val="00EB26BF"/>
    <w:rsid w:val="00EB3BCC"/>
    <w:rsid w:val="00EB567B"/>
    <w:rsid w:val="00EB5DC0"/>
    <w:rsid w:val="00EB6A66"/>
    <w:rsid w:val="00EB6F6F"/>
    <w:rsid w:val="00EC1621"/>
    <w:rsid w:val="00EC3AC1"/>
    <w:rsid w:val="00EC4352"/>
    <w:rsid w:val="00EC538A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7CD4"/>
    <w:rsid w:val="00F11020"/>
    <w:rsid w:val="00F1323B"/>
    <w:rsid w:val="00F134CB"/>
    <w:rsid w:val="00F14139"/>
    <w:rsid w:val="00F20B61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F04"/>
    <w:rsid w:val="00F53E1F"/>
    <w:rsid w:val="00F54288"/>
    <w:rsid w:val="00F55344"/>
    <w:rsid w:val="00F55409"/>
    <w:rsid w:val="00F60FDC"/>
    <w:rsid w:val="00F6150A"/>
    <w:rsid w:val="00F642A5"/>
    <w:rsid w:val="00F65110"/>
    <w:rsid w:val="00F66BC0"/>
    <w:rsid w:val="00F7088C"/>
    <w:rsid w:val="00F713BE"/>
    <w:rsid w:val="00F72235"/>
    <w:rsid w:val="00F722E1"/>
    <w:rsid w:val="00F72305"/>
    <w:rsid w:val="00F72671"/>
    <w:rsid w:val="00F728E0"/>
    <w:rsid w:val="00F7713A"/>
    <w:rsid w:val="00F80B9A"/>
    <w:rsid w:val="00F814C7"/>
    <w:rsid w:val="00F81D19"/>
    <w:rsid w:val="00F920EB"/>
    <w:rsid w:val="00F92BD6"/>
    <w:rsid w:val="00F95349"/>
    <w:rsid w:val="00F9622B"/>
    <w:rsid w:val="00FA12D9"/>
    <w:rsid w:val="00FA1C7E"/>
    <w:rsid w:val="00FB1331"/>
    <w:rsid w:val="00FB2E1F"/>
    <w:rsid w:val="00FB7D52"/>
    <w:rsid w:val="00FC4F8F"/>
    <w:rsid w:val="00FC51CC"/>
    <w:rsid w:val="00FD0F46"/>
    <w:rsid w:val="00FD24DC"/>
    <w:rsid w:val="00FD2552"/>
    <w:rsid w:val="00FD27EC"/>
    <w:rsid w:val="00FD5B56"/>
    <w:rsid w:val="00FD6963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16D48D"/>
  <w15:chartTrackingRefBased/>
  <w15:docId w15:val="{59C12113-6B3D-4E7E-B86A-C64D1969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360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Nagłowek 3,Preambuła,Dot pt,F5 List Paragraph,Recommendation,List Paragraph11,lp1,CW_Lista,Obie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42B8F"/>
    <w:rPr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Nagłowek 3 Znak,Preambuła Znak,lp1 Znak"/>
    <w:link w:val="Akapitzlist"/>
    <w:uiPriority w:val="34"/>
    <w:qFormat/>
    <w:locked/>
    <w:rsid w:val="00FD5B56"/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1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7EB3F-6B36-488D-B44C-D9EA49781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925077-2F50-47E5-A3EA-C8C09993800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FF37B57-B71A-4E3B-9E7E-FA3F080E60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B13C2-B6D4-47CB-B454-3C0AC5E2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revision>7</cp:revision>
  <cp:lastPrinted>2013-04-03T06:33:00Z</cp:lastPrinted>
  <dcterms:created xsi:type="dcterms:W3CDTF">2025-11-26T13:19:00Z</dcterms:created>
  <dcterms:modified xsi:type="dcterms:W3CDTF">2025-12-01T09:57:00Z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